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Flow Around a Cylinder Using ALE and IBM Methods</w:t>
      </w:r>
    </w:p>
    <w:p>
      <w:r>
        <w:t>This study was conducted by FOSSEE intern Antim Gupta. For any inquiries, please contact:</w:t>
      </w:r>
    </w:p>
    <w:p>
      <w:r>
        <w:t>- **WhatsApp:** +91 9521605753</w:t>
      </w:r>
    </w:p>
    <w:p>
      <w:r>
        <w:t>- **Email:** [19301656@brookes.ac.uk](mailto:19301656@brookes.ac.uk), [antimgupta2016@vitalum.ac.in](mailto:antimgupta2016@vitalum.ac.in)</w:t>
      </w:r>
    </w:p>
    <w:p>
      <w:pPr>
        <w:pStyle w:val="Heading1"/>
      </w:pPr>
      <w:r>
        <w:t>Overview</w:t>
      </w:r>
    </w:p>
    <w:p>
      <w:r>
        <w:t>This project examines the flow around a cylinder using Arbitrary Lagrangian-Eulerian (ALE) and Immersed Boundary Method (IBM) approaches.</w:t>
      </w:r>
    </w:p>
    <w:p>
      <w:pPr>
        <w:pStyle w:val="Heading1"/>
      </w:pPr>
      <w:r>
        <w:t>Installation Instructions</w:t>
      </w:r>
    </w:p>
    <w:p>
      <w:pPr>
        <w:pStyle w:val="Heading2"/>
      </w:pPr>
      <w:r>
        <w:t>1. Download Ubuntu</w:t>
      </w:r>
    </w:p>
    <w:p>
      <w:r>
        <w:t>To run this project, you'll need to install Ubuntu. Depending on your Ubuntu version, follow the appropriate instructions at the following link:</w:t>
      </w:r>
    </w:p>
    <w:p>
      <w:r>
        <w:t>- [FOAM Extend 4.1 Installation on Ubuntu](https://openfoamwiki.net/index.php/Installation/Linux/foam-extend-4.1/Ubuntu)</w:t>
      </w:r>
    </w:p>
    <w:p>
      <w:pPr>
        <w:pStyle w:val="Heading2"/>
      </w:pPr>
      <w:r>
        <w:t>2. Install FOAM Extend 4.1 and OpenFOAM 9</w:t>
      </w:r>
    </w:p>
    <w:p>
      <w:r>
        <w:t>After setting up Ubuntu, install FOAM Extend 4.1 and OpenFOAM 9 by following the detailed guide available here:</w:t>
      </w:r>
    </w:p>
    <w:p>
      <w:r>
        <w:t>- [Installation Guide for Ubuntu, OpenFOAM 9, FOAM Extend 4.1, GeochemFoam, and ParaView](https://www.poresoftlab.com/post/how-to-install-ubuntu-openfoam-9-foam-extend-4-1-geochemfoam-and-paraview-on-windows-10)</w:t>
      </w:r>
    </w:p>
    <w:p>
      <w:pPr>
        <w:pStyle w:val="Heading1"/>
      </w:pPr>
      <w:r>
        <w:t>Running the IBM Model</w:t>
      </w:r>
    </w:p>
    <w:p>
      <w:r>
        <w:t>1. **Activate FOAM Extend 4.1**: Open a terminal in Ubuntu and activate FOAM Extend 4.1.</w:t>
      </w:r>
    </w:p>
    <w:p>
      <w:r>
        <w:t>2. **Navigate to Your Case Study Directory**: Use the `cd` command to go to the location of your case study files.</w:t>
      </w:r>
    </w:p>
    <w:p>
      <w:r>
        <w:t>3. **Clean Up**: Run the clean command to prepare your environment.</w:t>
      </w:r>
    </w:p>
    <w:p>
      <w:r>
        <w:t>4. **Execute the Run Command**: Start the simulation by executing the run command.</w:t>
      </w:r>
    </w:p>
    <w:p>
      <w:r>
        <w:t>5. **Completed**: Your IBM model should now be running.</w:t>
      </w:r>
    </w:p>
    <w:p>
      <w:pPr>
        <w:pStyle w:val="Heading1"/>
      </w:pPr>
      <w:r>
        <w:t>Running the ALE Model</w:t>
      </w:r>
    </w:p>
    <w:p>
      <w:r>
        <w:t>1. **Open Ubuntu**: Start Ubuntu on your machine.</w:t>
      </w:r>
    </w:p>
    <w:p>
      <w:r>
        <w:t>2. **Navigate to Your Case Study Directory**: Use the `cd` command to go to the location of your case study files.</w:t>
      </w:r>
    </w:p>
    <w:p>
      <w:r>
        <w:t>3. **Run the AllRun Command**: Execute the `AllRun` command file to start the ALE model simulation.</w:t>
      </w:r>
    </w:p>
    <w:p>
      <w:r>
        <w:t>4. **Completed**: Your ALE model should now be running.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